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/ 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9949067" name="a9769190-870d-11f0-951d-1572b60d55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8693564" name="a9769190-870d-11f0-951d-1572b60d552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9928062" name="d332c5d0-870d-11f0-b1c2-4bd4f3a22a4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7917520" name="d332c5d0-870d-11f0-b1c2-4bd4f3a22a4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2718955" name="f00d1840-870d-11f0-8bc5-f93cb35a3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2498654" name="f00d1840-870d-11f0-8bc5-f93cb35a3f3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7906039" name="f2a946f0-870d-11f0-8630-694b9b46f8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840163" name="f2a946f0-870d-11f0-8630-694b9b46f8d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Boden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9165449" name="0fb72fb0-8712-11f0-af3c-a538c4c141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815216" name="0fb72fb0-8712-11f0-af3c-a538c4c141e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25990189" name="135fec60-8712-11f0-b10c-9f251f2f71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4191827" name="135fec60-8712-11f0-b10c-9f251f2f71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